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  <w:sz w:val="24"/>
        </w:rPr>
      </w:pPr>
      <w:r w:rsidRPr="00CE2AEB">
        <w:rPr>
          <w:rFonts w:ascii="Calibri" w:hAnsi="Calibri"/>
          <w:b/>
          <w:bCs/>
          <w:sz w:val="24"/>
        </w:rPr>
        <w:t>Remote School Planning Template</w:t>
      </w:r>
      <w:r w:rsidR="00293F6A" w:rsidRPr="00CE2AEB">
        <w:rPr>
          <w:rFonts w:ascii="Calibri" w:hAnsi="Calibri"/>
          <w:b/>
          <w:bCs/>
          <w:sz w:val="24"/>
        </w:rPr>
        <w:t xml:space="preserve"> – </w:t>
      </w:r>
      <w:r w:rsidR="009B6FE3">
        <w:rPr>
          <w:rFonts w:ascii="Calibri" w:hAnsi="Calibri"/>
          <w:b/>
          <w:bCs/>
          <w:sz w:val="24"/>
        </w:rPr>
        <w:t xml:space="preserve">Emergency Preparedness @ </w:t>
      </w:r>
      <w:r w:rsidR="00293F6A" w:rsidRPr="00CE2AEB">
        <w:rPr>
          <w:rFonts w:ascii="Calibri" w:hAnsi="Calibri"/>
          <w:b/>
          <w:bCs/>
          <w:sz w:val="24"/>
        </w:rPr>
        <w:t>Woodward Academy</w:t>
      </w:r>
    </w:p>
    <w:p w:rsidR="00293F6A" w:rsidRPr="00E9460C" w:rsidRDefault="00293F6A" w:rsidP="00CE2AEB">
      <w:pPr>
        <w:spacing w:line="240" w:lineRule="auto"/>
        <w:rPr>
          <w:rFonts w:ascii="Calibri" w:hAnsi="Calibri"/>
          <w:bCs/>
          <w:sz w:val="20"/>
        </w:rPr>
      </w:pPr>
      <w:r w:rsidRPr="00E9460C">
        <w:rPr>
          <w:rFonts w:ascii="Calibri" w:hAnsi="Calibri"/>
          <w:bCs/>
          <w:sz w:val="20"/>
        </w:rPr>
        <w:t xml:space="preserve">Teachers, please complete the form </w:t>
      </w:r>
      <w:r w:rsidR="0005659B" w:rsidRPr="00E9460C">
        <w:rPr>
          <w:rFonts w:ascii="Calibri" w:hAnsi="Calibri"/>
          <w:bCs/>
          <w:sz w:val="20"/>
        </w:rPr>
        <w:t xml:space="preserve">below </w:t>
      </w:r>
      <w:r w:rsidRPr="00E9460C">
        <w:rPr>
          <w:rFonts w:ascii="Calibri" w:hAnsi="Calibri"/>
          <w:bCs/>
          <w:sz w:val="20"/>
        </w:rPr>
        <w:t xml:space="preserve">and submit to your department head or principal by </w:t>
      </w:r>
      <w:r w:rsidRPr="00E9460C">
        <w:rPr>
          <w:rFonts w:ascii="Calibri" w:hAnsi="Calibri"/>
          <w:b/>
          <w:bCs/>
          <w:sz w:val="20"/>
        </w:rPr>
        <w:t>September 30, 2011</w:t>
      </w:r>
      <w:r w:rsidR="00E9460C" w:rsidRPr="00E9460C">
        <w:rPr>
          <w:rFonts w:ascii="Calibri" w:hAnsi="Calibri"/>
          <w:bCs/>
          <w:sz w:val="20"/>
        </w:rPr>
        <w:t>. Please c</w:t>
      </w:r>
      <w:r w:rsidRPr="00E9460C">
        <w:rPr>
          <w:rFonts w:ascii="Calibri" w:hAnsi="Calibri"/>
          <w:bCs/>
          <w:sz w:val="20"/>
        </w:rPr>
        <w:t>ontac</w:t>
      </w:r>
      <w:r w:rsidR="0005659B" w:rsidRPr="00E9460C">
        <w:rPr>
          <w:rFonts w:ascii="Calibri" w:hAnsi="Calibri"/>
          <w:bCs/>
          <w:sz w:val="20"/>
        </w:rPr>
        <w:t xml:space="preserve">t your </w:t>
      </w:r>
      <w:r w:rsidR="009B6FE3" w:rsidRPr="00E9460C">
        <w:rPr>
          <w:rFonts w:ascii="Calibri" w:hAnsi="Calibri"/>
          <w:bCs/>
          <w:sz w:val="20"/>
        </w:rPr>
        <w:t xml:space="preserve">department head, </w:t>
      </w:r>
      <w:r w:rsidR="00E9460C" w:rsidRPr="00E9460C">
        <w:rPr>
          <w:rFonts w:ascii="Calibri" w:hAnsi="Calibri"/>
          <w:bCs/>
          <w:sz w:val="20"/>
        </w:rPr>
        <w:t xml:space="preserve">tech specialist or Nneka or </w:t>
      </w:r>
      <w:r w:rsidRPr="00E9460C">
        <w:rPr>
          <w:rFonts w:ascii="Calibri" w:hAnsi="Calibri"/>
          <w:bCs/>
          <w:sz w:val="20"/>
        </w:rPr>
        <w:t>Shelley in IT if you need assistance completing your plan.</w:t>
      </w:r>
      <w:r w:rsidR="009B6FE3" w:rsidRPr="00E9460C">
        <w:rPr>
          <w:rFonts w:ascii="Calibri" w:hAnsi="Calibri"/>
          <w:bCs/>
          <w:sz w:val="20"/>
        </w:rPr>
        <w:t xml:space="preserve"> </w:t>
      </w:r>
    </w:p>
    <w:p w:rsidR="00257E4D" w:rsidRPr="00CE2AEB" w:rsidRDefault="00257E4D" w:rsidP="00CE2AEB">
      <w:pPr>
        <w:spacing w:line="240" w:lineRule="auto"/>
        <w:rPr>
          <w:rFonts w:ascii="Calibri" w:hAnsi="Calibri"/>
          <w:b/>
          <w:bCs/>
        </w:rPr>
      </w:pPr>
    </w:p>
    <w:p w:rsidR="00EE7646" w:rsidRPr="00CE2AEB" w:rsidRDefault="00EE7646" w:rsidP="00CE2AEB">
      <w:p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Online Tools / Minimal Expectations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PK-K </w:t>
      </w:r>
      <w:r w:rsidRPr="00CE2AEB">
        <w:rPr>
          <w:rFonts w:ascii="Calibri" w:hAnsi="Calibri"/>
          <w:szCs w:val="20"/>
        </w:rPr>
        <w:t xml:space="preserve">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(for parents). Activities do not have to be tech based!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Grades 1-3 -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plus wiki, blog or Google site with instructions, assignments, activities and/or resources (students assisted by parents as needed).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>Grades 4-12</w:t>
      </w:r>
      <w:r w:rsidRPr="00CE2AEB">
        <w:rPr>
          <w:rFonts w:ascii="Calibri" w:hAnsi="Calibri"/>
          <w:szCs w:val="20"/>
        </w:rPr>
        <w:t xml:space="preserve"> – </w:t>
      </w:r>
      <w:proofErr w:type="spellStart"/>
      <w:r w:rsidRPr="00CE2AEB">
        <w:rPr>
          <w:rFonts w:ascii="Calibri" w:hAnsi="Calibri"/>
          <w:i/>
          <w:iCs/>
          <w:szCs w:val="20"/>
        </w:rPr>
        <w:t>Edline</w:t>
      </w:r>
      <w:proofErr w:type="spellEnd"/>
      <w:r w:rsidRPr="00CE2AEB">
        <w:rPr>
          <w:rFonts w:ascii="Calibri" w:hAnsi="Calibri"/>
          <w:szCs w:val="20"/>
        </w:rPr>
        <w:t xml:space="preserve"> (including HW hand-in and quizzes), email, Google Docs; wiki, blog or Google site.</w:t>
      </w:r>
    </w:p>
    <w:p w:rsidR="00EE7646" w:rsidRPr="00CE2AEB" w:rsidRDefault="00EE7646" w:rsidP="00CE2AEB">
      <w:pPr>
        <w:numPr>
          <w:ilvl w:val="0"/>
          <w:numId w:val="6"/>
        </w:numPr>
        <w:spacing w:line="240" w:lineRule="auto"/>
        <w:rPr>
          <w:rFonts w:ascii="Calibri" w:hAnsi="Calibri"/>
          <w:b/>
          <w:bCs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All Grades: </w:t>
      </w:r>
      <w:r w:rsidRPr="00CE2AEB">
        <w:rPr>
          <w:rFonts w:ascii="Calibri" w:hAnsi="Calibri"/>
          <w:szCs w:val="20"/>
        </w:rPr>
        <w:t>Videos, podcasts and interactive websites as appropriate.</w:t>
      </w:r>
    </w:p>
    <w:p w:rsidR="00EE7646" w:rsidRPr="00CE2AEB" w:rsidRDefault="00EE7646" w:rsidP="00CE2AEB">
      <w:pPr>
        <w:spacing w:line="240" w:lineRule="auto"/>
        <w:rPr>
          <w:rFonts w:ascii="Calibri" w:hAnsi="Calibri"/>
          <w:sz w:val="20"/>
          <w:szCs w:val="20"/>
        </w:rPr>
      </w:pPr>
    </w:p>
    <w:p w:rsidR="0005659B" w:rsidRPr="00CE2AEB" w:rsidRDefault="00EE7646" w:rsidP="00CE2AEB">
      <w:pPr>
        <w:spacing w:line="240" w:lineRule="auto"/>
        <w:rPr>
          <w:rFonts w:ascii="Calibri" w:hAnsi="Calibri"/>
          <w:szCs w:val="20"/>
        </w:rPr>
      </w:pPr>
      <w:r w:rsidRPr="00CE2AEB">
        <w:rPr>
          <w:rFonts w:ascii="Calibri" w:hAnsi="Calibri"/>
          <w:b/>
          <w:bCs/>
          <w:szCs w:val="20"/>
        </w:rPr>
        <w:t xml:space="preserve">Optional: </w:t>
      </w:r>
      <w:proofErr w:type="spellStart"/>
      <w:r w:rsidRPr="00CE2AEB">
        <w:rPr>
          <w:rFonts w:ascii="Calibri" w:hAnsi="Calibri"/>
          <w:szCs w:val="20"/>
        </w:rPr>
        <w:t>Moodle</w:t>
      </w:r>
      <w:proofErr w:type="spellEnd"/>
      <w:r w:rsidRPr="00CE2AEB">
        <w:rPr>
          <w:rFonts w:ascii="Calibri" w:hAnsi="Calibri"/>
          <w:szCs w:val="20"/>
        </w:rPr>
        <w:t xml:space="preserve"> (or other LMS), </w:t>
      </w:r>
      <w:proofErr w:type="spellStart"/>
      <w:r w:rsidRPr="00CE2AEB">
        <w:rPr>
          <w:rFonts w:ascii="Calibri" w:hAnsi="Calibri"/>
          <w:szCs w:val="20"/>
        </w:rPr>
        <w:t>screencasting</w:t>
      </w:r>
      <w:proofErr w:type="spellEnd"/>
      <w:r w:rsidRPr="00CE2AEB">
        <w:rPr>
          <w:rFonts w:ascii="Calibri" w:hAnsi="Calibri"/>
          <w:szCs w:val="20"/>
        </w:rPr>
        <w:t>, discussion boards, presentation tools (</w:t>
      </w:r>
      <w:proofErr w:type="spellStart"/>
      <w:r w:rsidRPr="00CE2AEB">
        <w:rPr>
          <w:rFonts w:ascii="Calibri" w:hAnsi="Calibri"/>
          <w:szCs w:val="20"/>
        </w:rPr>
        <w:t>Prezi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proofErr w:type="gramStart"/>
      <w:r w:rsidRPr="00CE2AEB">
        <w:rPr>
          <w:rFonts w:ascii="Calibri" w:hAnsi="Calibri"/>
          <w:szCs w:val="20"/>
        </w:rPr>
        <w:t>slideshare</w:t>
      </w:r>
      <w:proofErr w:type="spellEnd"/>
      <w:proofErr w:type="gramEnd"/>
      <w:r w:rsidRPr="00CE2AEB">
        <w:rPr>
          <w:rFonts w:ascii="Calibri" w:hAnsi="Calibri"/>
          <w:szCs w:val="20"/>
        </w:rPr>
        <w:t>), participation tools (</w:t>
      </w:r>
      <w:proofErr w:type="spellStart"/>
      <w:r w:rsidRPr="00CE2AEB">
        <w:rPr>
          <w:rFonts w:ascii="Calibri" w:hAnsi="Calibri"/>
          <w:szCs w:val="20"/>
        </w:rPr>
        <w:t>Wallwisher</w:t>
      </w:r>
      <w:proofErr w:type="spellEnd"/>
      <w:r w:rsidRPr="00CE2AEB">
        <w:rPr>
          <w:rFonts w:ascii="Calibri" w:hAnsi="Calibri"/>
          <w:szCs w:val="20"/>
        </w:rPr>
        <w:t xml:space="preserve">, </w:t>
      </w:r>
      <w:proofErr w:type="spellStart"/>
      <w:r w:rsidRPr="00CE2AEB">
        <w:rPr>
          <w:rFonts w:ascii="Calibri" w:hAnsi="Calibri"/>
          <w:szCs w:val="20"/>
        </w:rPr>
        <w:t>Voicethread</w:t>
      </w:r>
      <w:proofErr w:type="spellEnd"/>
      <w:r w:rsidRPr="00CE2AEB">
        <w:rPr>
          <w:rFonts w:ascii="Calibri" w:hAnsi="Calibri"/>
          <w:szCs w:val="20"/>
        </w:rPr>
        <w:t>) Skype, etc...</w:t>
      </w:r>
    </w:p>
    <w:p w:rsidR="00EE7646" w:rsidRPr="00CE2AEB" w:rsidRDefault="00EE7646" w:rsidP="00CE2AEB">
      <w:pPr>
        <w:spacing w:line="240" w:lineRule="auto"/>
        <w:rPr>
          <w:rFonts w:ascii="Calibri" w:hAnsi="Calibri"/>
        </w:rPr>
      </w:pPr>
    </w:p>
    <w:tbl>
      <w:tblPr>
        <w:tblW w:w="0" w:type="auto"/>
        <w:tblLook w:val="0000"/>
      </w:tblPr>
      <w:tblGrid>
        <w:gridCol w:w="3250"/>
        <w:gridCol w:w="540"/>
        <w:gridCol w:w="180"/>
        <w:gridCol w:w="6120"/>
      </w:tblGrid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Teacher Name: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Carolyn Haldeman</w:t>
            </w:r>
          </w:p>
        </w:tc>
      </w:tr>
      <w:tr w:rsidR="004370E4" w:rsidRPr="00CE2AEB" w:rsidTr="0005659B"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jc w:val="right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Grade Level/Subject/Course</w:t>
            </w:r>
            <w:r w:rsidRPr="00CE2AEB">
              <w:rPr>
                <w:rFonts w:ascii="Calibri" w:hAnsi="Calibri"/>
                <w:szCs w:val="20"/>
              </w:rPr>
              <w:t xml:space="preserve">: </w:t>
            </w:r>
          </w:p>
        </w:tc>
        <w:tc>
          <w:tcPr>
            <w:tcW w:w="68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4E03E1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English IVEP and AP Lit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Resources, online tools and strategies I will use to deliver “remote classroom</w:t>
            </w:r>
            <w:r w:rsidRPr="00CE2AEB">
              <w:rPr>
                <w:rFonts w:ascii="Calibri" w:hAnsi="Calibri"/>
                <w:szCs w:val="20"/>
              </w:rPr>
              <w:t>:”</w:t>
            </w:r>
            <w:r w:rsidRPr="00CE2AEB">
              <w:rPr>
                <w:rFonts w:ascii="Calibri" w:hAnsi="Calibri"/>
                <w:szCs w:val="20"/>
              </w:rPr>
              <w:br/>
              <w:t xml:space="preserve">(Assume students will not have textbooks at home; </w:t>
            </w:r>
            <w:r w:rsidR="0005659B" w:rsidRPr="00CE2AEB">
              <w:rPr>
                <w:rFonts w:ascii="Calibri" w:hAnsi="Calibri"/>
                <w:szCs w:val="20"/>
              </w:rPr>
              <w:t xml:space="preserve">Use of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i/>
                <w:szCs w:val="20"/>
              </w:rPr>
              <w:t>required</w:t>
            </w:r>
            <w:r w:rsidR="004370E4" w:rsidRPr="00CE2AEB">
              <w:rPr>
                <w:rFonts w:ascii="Calibri" w:hAnsi="Calibri"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>as central communication hub)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I plan to choose a short </w:t>
            </w:r>
            <w:proofErr w:type="spellStart"/>
            <w:r>
              <w:rPr>
                <w:rFonts w:ascii="Calibri" w:hAnsi="Calibri"/>
                <w:b/>
                <w:szCs w:val="20"/>
              </w:rPr>
              <w:t>short</w:t>
            </w:r>
            <w:proofErr w:type="spellEnd"/>
            <w:r>
              <w:rPr>
                <w:rFonts w:ascii="Calibri" w:hAnsi="Calibri"/>
                <w:b/>
                <w:szCs w:val="20"/>
              </w:rPr>
              <w:t xml:space="preserve"> story that we do not cover in class, such as Chopin’s “Story of an Hour,” (online) and ask students to write a 500-word theme, choosing three of the elements of fiction that support the theme and telling how elements work together to create a well-made story.  Students will use the 5-paragraph format with which they are familiar.</w:t>
            </w:r>
          </w:p>
          <w:p w:rsidR="004E03E1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E03E1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Students will submit papers to turnitin.com.</w:t>
            </w:r>
          </w:p>
          <w:p w:rsidR="004E03E1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E03E1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Directions for remote school will be on a Link on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szCs w:val="20"/>
              </w:rPr>
              <w:t xml:space="preserve"> page.</w:t>
            </w:r>
          </w:p>
          <w:p w:rsidR="004E03E1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This assignment will be satisfactory for both prep and AP levels.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B75C9" w:rsidRPr="00CE2AEB" w:rsidTr="0005659B">
        <w:trPr>
          <w:trHeight w:val="285"/>
        </w:trPr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75C9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Materials I will need at home to deliver instruction</w:t>
            </w:r>
            <w:r w:rsidR="00B2686F">
              <w:rPr>
                <w:rFonts w:ascii="Calibri" w:hAnsi="Calibri"/>
                <w:b/>
                <w:szCs w:val="20"/>
              </w:rPr>
              <w:t xml:space="preserve"> </w:t>
            </w:r>
            <w:r w:rsidR="00B2686F" w:rsidRPr="00B2686F">
              <w:rPr>
                <w:rFonts w:ascii="Calibri" w:hAnsi="Calibri"/>
                <w:szCs w:val="20"/>
              </w:rPr>
              <w:t>(e.g. textbook, computer files, software, microphone)</w:t>
            </w:r>
            <w:r w:rsidRPr="00B2686F">
              <w:rPr>
                <w:rFonts w:ascii="Calibri" w:hAnsi="Calibri"/>
                <w:szCs w:val="20"/>
              </w:rPr>
              <w:t>:</w:t>
            </w:r>
          </w:p>
        </w:tc>
      </w:tr>
      <w:tr w:rsidR="0005659B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I have lots of lit books at home with stories and poems should we need an additional assignment.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4370E4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Skills I need to learn/refresh to implement my plan:</w:t>
            </w:r>
          </w:p>
        </w:tc>
      </w:tr>
      <w:tr w:rsidR="0005659B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E76E17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none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lastRenderedPageBreak/>
              <w:t>Expectations of students (include needed tech skills):</w:t>
            </w:r>
            <w:r w:rsidRPr="00CE2AEB">
              <w:rPr>
                <w:rFonts w:ascii="Calibri" w:hAnsi="Calibri"/>
                <w:b/>
                <w:szCs w:val="20"/>
              </w:rPr>
              <w:br/>
            </w:r>
            <w:r w:rsidRPr="00CE2AEB">
              <w:rPr>
                <w:rFonts w:ascii="Calibri" w:hAnsi="Calibri"/>
                <w:szCs w:val="20"/>
              </w:rPr>
              <w:t>(Include plans for ensuring students have needed skills / understand expectations)</w:t>
            </w:r>
          </w:p>
        </w:tc>
      </w:tr>
      <w:tr w:rsidR="004370E4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05659B" w:rsidRPr="00CE2AEB" w:rsidRDefault="004E03E1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Students are familiar with </w:t>
            </w:r>
            <w:proofErr w:type="spellStart"/>
            <w:r>
              <w:rPr>
                <w:rFonts w:ascii="Calibri" w:hAnsi="Calibri"/>
                <w:b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b/>
                <w:szCs w:val="20"/>
              </w:rPr>
              <w:t>.  All are registered on turnitin.com.</w:t>
            </w:r>
          </w:p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331EEB" w:rsidRPr="00CE2AEB" w:rsidRDefault="00331EE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</w:p>
        </w:tc>
      </w:tr>
      <w:tr w:rsidR="00B2686F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686F" w:rsidRPr="009B6FE3" w:rsidRDefault="00B2686F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 w:rsidRPr="009B6FE3">
              <w:rPr>
                <w:rFonts w:ascii="Calibri" w:hAnsi="Calibri"/>
                <w:b/>
                <w:color w:val="auto"/>
                <w:szCs w:val="20"/>
              </w:rPr>
              <w:t xml:space="preserve">How I will “take roll” to confirm that students have received my </w:t>
            </w:r>
            <w:proofErr w:type="gramStart"/>
            <w:r w:rsidRPr="009B6FE3">
              <w:rPr>
                <w:rFonts w:ascii="Calibri" w:hAnsi="Calibri"/>
                <w:b/>
                <w:color w:val="auto"/>
                <w:szCs w:val="20"/>
              </w:rPr>
              <w:t>instructions</w:t>
            </w:r>
            <w:proofErr w:type="gramEnd"/>
            <w:r w:rsidRPr="009B6FE3">
              <w:rPr>
                <w:rFonts w:ascii="Calibri" w:hAnsi="Calibri"/>
                <w:b/>
                <w:color w:val="auto"/>
                <w:szCs w:val="20"/>
              </w:rPr>
              <w:br/>
            </w:r>
            <w:r w:rsidRPr="009B6FE3">
              <w:rPr>
                <w:rFonts w:ascii="Calibri" w:hAnsi="Calibri"/>
                <w:color w:val="auto"/>
                <w:szCs w:val="20"/>
              </w:rPr>
              <w:t>(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 xml:space="preserve">Post </w:t>
            </w:r>
            <w:proofErr w:type="spellStart"/>
            <w:r w:rsidRPr="009B6FE3">
              <w:rPr>
                <w:rFonts w:ascii="Calibri" w:hAnsi="Calibri"/>
                <w:color w:val="auto"/>
                <w:szCs w:val="20"/>
              </w:rPr>
              <w:t>Edline</w:t>
            </w:r>
            <w:proofErr w:type="spellEnd"/>
            <w:r w:rsidRPr="009B6FE3">
              <w:rPr>
                <w:rFonts w:ascii="Calibri" w:hAnsi="Calibri"/>
                <w:color w:val="auto"/>
                <w:szCs w:val="20"/>
              </w:rPr>
              <w:t xml:space="preserve"> discussion comment, email </w:t>
            </w:r>
            <w:r w:rsidR="000439F6" w:rsidRPr="009B6FE3">
              <w:rPr>
                <w:rFonts w:ascii="Calibri" w:hAnsi="Calibri"/>
                <w:color w:val="auto"/>
                <w:szCs w:val="20"/>
              </w:rPr>
              <w:t>teacher, respond to survey, etc…)</w:t>
            </w:r>
          </w:p>
        </w:tc>
      </w:tr>
      <w:tr w:rsidR="009B6FE3" w:rsidRPr="00CE2AEB" w:rsidTr="009B6FE3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6FE3" w:rsidRDefault="004E03E1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  <w:r>
              <w:rPr>
                <w:rFonts w:ascii="Calibri" w:hAnsi="Calibri"/>
                <w:b/>
                <w:color w:val="auto"/>
                <w:szCs w:val="20"/>
              </w:rPr>
              <w:t>Students may email me if they are having difficulties.  I will post my cell phone in the event they need to call me—power outage, for instance.</w:t>
            </w:r>
          </w:p>
          <w:p w:rsid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  <w:p w:rsidR="009B6FE3" w:rsidRPr="009B6FE3" w:rsidRDefault="009B6FE3" w:rsidP="000439F6">
            <w:pPr>
              <w:spacing w:line="240" w:lineRule="auto"/>
              <w:rPr>
                <w:rFonts w:ascii="Calibri" w:hAnsi="Calibri"/>
                <w:b/>
                <w:color w:val="auto"/>
                <w:szCs w:val="20"/>
              </w:rPr>
            </w:pP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E7646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Ideas</w:t>
            </w:r>
            <w:r w:rsidR="004370E4" w:rsidRPr="00CE2AEB">
              <w:rPr>
                <w:rFonts w:ascii="Calibri" w:hAnsi="Calibri"/>
                <w:b/>
                <w:szCs w:val="20"/>
              </w:rPr>
              <w:t>/methods</w:t>
            </w:r>
            <w:r w:rsidRPr="00CE2AEB">
              <w:rPr>
                <w:rFonts w:ascii="Calibri" w:hAnsi="Calibri"/>
                <w:b/>
                <w:szCs w:val="20"/>
              </w:rPr>
              <w:t xml:space="preserve"> to ensure “activ</w:t>
            </w:r>
            <w:r w:rsidR="00EB75C9" w:rsidRPr="00CE2AEB">
              <w:rPr>
                <w:rFonts w:ascii="Calibri" w:hAnsi="Calibri"/>
                <w:b/>
                <w:szCs w:val="20"/>
              </w:rPr>
              <w:t>e learning</w:t>
            </w:r>
            <w:r w:rsidR="004370E4" w:rsidRPr="00CE2AEB">
              <w:rPr>
                <w:rFonts w:ascii="Calibri" w:hAnsi="Calibri"/>
                <w:b/>
                <w:szCs w:val="20"/>
              </w:rPr>
              <w:t>:</w:t>
            </w:r>
            <w:r w:rsidR="00EB75C9" w:rsidRPr="00CE2AEB">
              <w:rPr>
                <w:rFonts w:ascii="Calibri" w:hAnsi="Calibri"/>
                <w:b/>
                <w:szCs w:val="20"/>
              </w:rPr>
              <w:t>”</w:t>
            </w:r>
            <w:r w:rsidR="00EB75C9" w:rsidRPr="00CE2AEB">
              <w:rPr>
                <w:rFonts w:ascii="Calibri" w:hAnsi="Calibri"/>
                <w:szCs w:val="20"/>
              </w:rPr>
              <w:t xml:space="preserve"> </w:t>
            </w:r>
            <w:r w:rsidR="004370E4" w:rsidRPr="00CE2AEB">
              <w:rPr>
                <w:rFonts w:ascii="Calibri" w:hAnsi="Calibri"/>
                <w:szCs w:val="20"/>
              </w:rPr>
              <w:br/>
            </w:r>
            <w:r w:rsidR="00EB75C9" w:rsidRPr="00CE2AEB">
              <w:rPr>
                <w:rFonts w:ascii="Calibri" w:hAnsi="Calibri"/>
                <w:szCs w:val="20"/>
              </w:rPr>
              <w:t>(i.e. student interactivity</w:t>
            </w:r>
            <w:r w:rsidRPr="00CE2AEB">
              <w:rPr>
                <w:rFonts w:ascii="Calibri" w:hAnsi="Calibri"/>
                <w:szCs w:val="20"/>
              </w:rPr>
              <w:t>, collaboration, artifacts</w:t>
            </w:r>
            <w:r w:rsidR="00EB75C9" w:rsidRPr="00CE2AEB">
              <w:rPr>
                <w:rFonts w:ascii="Calibri" w:hAnsi="Calibri"/>
                <w:szCs w:val="20"/>
              </w:rPr>
              <w:t>/ demonstrations of learning)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7E4D" w:rsidRPr="00CE2AEB" w:rsidRDefault="00257E4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Default="004E03E1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If we are out beyond the day or so necessary to complete this assignment, I will communicate with students through their parents’ email on Grade Quick, requesting that they email me about discoveries they have made as they compiled their papers.</w:t>
            </w:r>
          </w:p>
          <w:p w:rsidR="006D147D" w:rsidRDefault="006D147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6D147D" w:rsidRDefault="006D147D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I will post interesting comments/ </w:t>
            </w:r>
            <w:proofErr w:type="gramStart"/>
            <w:r>
              <w:rPr>
                <w:rFonts w:ascii="Calibri" w:hAnsi="Calibri"/>
                <w:szCs w:val="20"/>
              </w:rPr>
              <w:t>questions  on</w:t>
            </w:r>
            <w:proofErr w:type="gramEnd"/>
            <w:r>
              <w:rPr>
                <w:rFonts w:ascii="Calibri" w:hAnsi="Calibri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szCs w:val="20"/>
              </w:rPr>
              <w:t xml:space="preserve"> for all to see.  </w:t>
            </w:r>
          </w:p>
          <w:p w:rsidR="006D147D" w:rsidRDefault="006D147D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6D147D" w:rsidRDefault="006D147D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If we are out right before exams, I will give extra credit for students who compose </w:t>
            </w:r>
            <w:proofErr w:type="spellStart"/>
            <w:r>
              <w:rPr>
                <w:rFonts w:ascii="Calibri" w:hAnsi="Calibri"/>
                <w:szCs w:val="20"/>
              </w:rPr>
              <w:t>Quia</w:t>
            </w:r>
            <w:proofErr w:type="spellEnd"/>
            <w:r>
              <w:rPr>
                <w:rFonts w:ascii="Calibri" w:hAnsi="Calibri"/>
                <w:szCs w:val="20"/>
              </w:rPr>
              <w:t xml:space="preserve"> games, other puzzles, etc. to help study from the list of topics I will post on </w:t>
            </w:r>
            <w:proofErr w:type="spellStart"/>
            <w:r>
              <w:rPr>
                <w:rFonts w:ascii="Calibri" w:hAnsi="Calibri"/>
                <w:szCs w:val="20"/>
              </w:rPr>
              <w:t>Edline</w:t>
            </w:r>
            <w:proofErr w:type="spellEnd"/>
            <w:r>
              <w:rPr>
                <w:rFonts w:ascii="Calibri" w:hAnsi="Calibri"/>
                <w:szCs w:val="20"/>
              </w:rPr>
              <w:t>.</w:t>
            </w:r>
          </w:p>
          <w:p w:rsidR="004E03E1" w:rsidRDefault="004E03E1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E03E1" w:rsidRPr="00CE2AEB" w:rsidRDefault="004E03E1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They don’t need me to tell them how to communicate with each other.</w:t>
            </w: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 xml:space="preserve">Address of my blog, </w:t>
            </w:r>
            <w:r w:rsidR="00331EEB" w:rsidRPr="00CE2AEB">
              <w:rPr>
                <w:rFonts w:ascii="Calibri" w:hAnsi="Calibri"/>
                <w:b/>
                <w:szCs w:val="20"/>
              </w:rPr>
              <w:t>wiki, Google site, LMS, etc…</w:t>
            </w:r>
            <w:r w:rsidRPr="00CE2AEB">
              <w:rPr>
                <w:rFonts w:ascii="Calibri" w:hAnsi="Calibri"/>
                <w:b/>
                <w:szCs w:val="20"/>
              </w:rPr>
              <w:t xml:space="preserve"> </w:t>
            </w:r>
            <w:r w:rsidRPr="00CE2AEB">
              <w:rPr>
                <w:rFonts w:ascii="Calibri" w:hAnsi="Calibri"/>
                <w:szCs w:val="20"/>
              </w:rPr>
              <w:t xml:space="preserve">(Must be linked from </w:t>
            </w:r>
            <w:proofErr w:type="spellStart"/>
            <w:r w:rsidRPr="00CE2AEB">
              <w:rPr>
                <w:rFonts w:ascii="Calibri" w:hAnsi="Calibri"/>
                <w:szCs w:val="20"/>
              </w:rPr>
              <w:t>Edline</w:t>
            </w:r>
            <w:proofErr w:type="spellEnd"/>
            <w:r w:rsidRPr="00CE2AEB">
              <w:rPr>
                <w:rFonts w:ascii="Calibri" w:hAnsi="Calibri"/>
                <w:szCs w:val="20"/>
              </w:rPr>
              <w:t>)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6D147D" w:rsidP="00CE2AE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Carolyn.haldeman@woodward.edu</w:t>
            </w:r>
          </w:p>
        </w:tc>
      </w:tr>
      <w:tr w:rsidR="0005659B" w:rsidRPr="00CE2AEB" w:rsidTr="0005659B"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659B" w:rsidRPr="00CE2AEB" w:rsidRDefault="0005659B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Colleague who will assist if I am ill during remote school:</w:t>
            </w:r>
          </w:p>
        </w:tc>
        <w:tc>
          <w:tcPr>
            <w:tcW w:w="6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659B" w:rsidRPr="00CE2AEB" w:rsidRDefault="006D147D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Peggy McNash</w:t>
            </w:r>
          </w:p>
        </w:tc>
      </w:tr>
      <w:tr w:rsidR="00EE7646" w:rsidRPr="00CE2AEB" w:rsidTr="0005659B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7646" w:rsidRPr="00CE2AEB" w:rsidRDefault="00EB75C9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Other ideas/considerations/concerns:</w:t>
            </w:r>
          </w:p>
        </w:tc>
      </w:tr>
      <w:tr w:rsidR="00257E4D" w:rsidRPr="00CE2AEB" w:rsidTr="004370E4">
        <w:tc>
          <w:tcPr>
            <w:tcW w:w="100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szCs w:val="20"/>
              </w:rPr>
            </w:pPr>
          </w:p>
        </w:tc>
      </w:tr>
      <w:tr w:rsidR="004370E4" w:rsidRPr="00CE2AEB" w:rsidTr="0005659B">
        <w:tc>
          <w:tcPr>
            <w:tcW w:w="3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0E4" w:rsidRPr="00CE2AEB" w:rsidRDefault="004370E4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 w:rsidRPr="00CE2AEB">
              <w:rPr>
                <w:rFonts w:ascii="Calibri" w:hAnsi="Calibri"/>
                <w:b/>
                <w:szCs w:val="20"/>
              </w:rPr>
              <w:t>Reviewed by Department Head or Administrator (Name / Date)</w:t>
            </w:r>
          </w:p>
        </w:tc>
        <w:tc>
          <w:tcPr>
            <w:tcW w:w="6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0E4" w:rsidRPr="00CE2AEB" w:rsidRDefault="007D0870" w:rsidP="00CE2AEB">
            <w:pPr>
              <w:spacing w:line="240" w:lineRule="auto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Peggy McNash 9/22/11</w:t>
            </w:r>
          </w:p>
        </w:tc>
      </w:tr>
    </w:tbl>
    <w:p w:rsidR="00EE7646" w:rsidRPr="00CE2AEB" w:rsidRDefault="007D0870">
      <w:pPr>
        <w:rPr>
          <w:rFonts w:ascii="Calibri" w:hAnsi="Calibri"/>
        </w:rPr>
      </w:pPr>
      <w:r>
        <w:rPr>
          <w:rFonts w:ascii="Calibri" w:hAnsi="Calibri"/>
        </w:rPr>
        <w:t>Submitted 9/22/11</w:t>
      </w:r>
    </w:p>
    <w:sectPr w:rsidR="00EE7646" w:rsidRPr="00CE2AEB" w:rsidSect="004370E4">
      <w:footerReference w:type="default" r:id="rId7"/>
      <w:pgSz w:w="12240" w:h="15840"/>
      <w:pgMar w:top="1008" w:right="1008" w:bottom="1008" w:left="100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D5D" w:rsidRDefault="00C25D5D" w:rsidP="0005659B">
      <w:pPr>
        <w:spacing w:line="240" w:lineRule="auto"/>
      </w:pPr>
      <w:r>
        <w:separator/>
      </w:r>
    </w:p>
  </w:endnote>
  <w:endnote w:type="continuationSeparator" w:id="0">
    <w:p w:rsidR="00C25D5D" w:rsidRDefault="00C25D5D" w:rsidP="00056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59B" w:rsidRPr="00CE2AEB" w:rsidRDefault="0005659B">
    <w:pPr>
      <w:pStyle w:val="Footer"/>
      <w:rPr>
        <w:rFonts w:ascii="Calibri" w:hAnsi="Calibri"/>
      </w:rPr>
    </w:pPr>
    <w:r w:rsidRPr="00CE2AEB">
      <w:rPr>
        <w:rFonts w:ascii="Calibri" w:hAnsi="Calibri"/>
        <w:color w:val="auto"/>
      </w:rPr>
      <w:t>WA Remote School Planning</w:t>
    </w:r>
    <w:r w:rsidRPr="00CE2AEB">
      <w:rPr>
        <w:rFonts w:ascii="Calibri" w:hAnsi="Calibri"/>
        <w:color w:val="auto"/>
      </w:rPr>
      <w:tab/>
    </w:r>
    <w:r w:rsidRPr="00CE2AEB">
      <w:rPr>
        <w:rFonts w:ascii="Calibri" w:hAnsi="Calibri"/>
        <w:color w:val="auto"/>
      </w:rPr>
      <w:tab/>
      <w:t>May 2011</w:t>
    </w:r>
  </w:p>
  <w:p w:rsidR="0005659B" w:rsidRDefault="000565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D5D" w:rsidRDefault="00C25D5D" w:rsidP="0005659B">
      <w:pPr>
        <w:spacing w:line="240" w:lineRule="auto"/>
      </w:pPr>
      <w:r>
        <w:separator/>
      </w:r>
    </w:p>
  </w:footnote>
  <w:footnote w:type="continuationSeparator" w:id="0">
    <w:p w:rsidR="00C25D5D" w:rsidRDefault="00C25D5D" w:rsidP="000565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454645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BD78497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D5B88C9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BFE68648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E3443A9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D78726E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7F2AEAE4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7F6808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322387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7FC412C"/>
    <w:multiLevelType w:val="hybridMultilevel"/>
    <w:tmpl w:val="04CC770C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6E4B55"/>
    <w:multiLevelType w:val="hybridMultilevel"/>
    <w:tmpl w:val="7EF60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1041B"/>
    <w:multiLevelType w:val="hybridMultilevel"/>
    <w:tmpl w:val="43BC01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E417C5"/>
    <w:multiLevelType w:val="hybridMultilevel"/>
    <w:tmpl w:val="2A02EEFE"/>
    <w:lvl w:ilvl="0" w:tplc="841A4AB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20D90"/>
    <w:multiLevelType w:val="hybridMultilevel"/>
    <w:tmpl w:val="FA4A6DCC"/>
    <w:lvl w:ilvl="0" w:tplc="E1CC01B6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36AD3"/>
    <w:rsid w:val="000439F6"/>
    <w:rsid w:val="0005659B"/>
    <w:rsid w:val="00257E4D"/>
    <w:rsid w:val="00293F6A"/>
    <w:rsid w:val="002C2B1F"/>
    <w:rsid w:val="002D38A9"/>
    <w:rsid w:val="00331EEB"/>
    <w:rsid w:val="00352DD4"/>
    <w:rsid w:val="003D71EA"/>
    <w:rsid w:val="004370E4"/>
    <w:rsid w:val="004E03E1"/>
    <w:rsid w:val="006D147D"/>
    <w:rsid w:val="007315E4"/>
    <w:rsid w:val="007D0870"/>
    <w:rsid w:val="0084448C"/>
    <w:rsid w:val="00882556"/>
    <w:rsid w:val="009A5193"/>
    <w:rsid w:val="009B6FE3"/>
    <w:rsid w:val="00A57E1F"/>
    <w:rsid w:val="00A77B3E"/>
    <w:rsid w:val="00B2686F"/>
    <w:rsid w:val="00C04082"/>
    <w:rsid w:val="00C25D5D"/>
    <w:rsid w:val="00CE2AEB"/>
    <w:rsid w:val="00E52480"/>
    <w:rsid w:val="00E76E17"/>
    <w:rsid w:val="00E9460C"/>
    <w:rsid w:val="00EB75C9"/>
    <w:rsid w:val="00ED7954"/>
    <w:rsid w:val="00EE7646"/>
    <w:rsid w:val="00F3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38A9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56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056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59B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rsid w:val="000565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59B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cp:lastModifiedBy>peggy.mcnash</cp:lastModifiedBy>
  <cp:revision>3</cp:revision>
  <cp:lastPrinted>2011-09-21T17:38:00Z</cp:lastPrinted>
  <dcterms:created xsi:type="dcterms:W3CDTF">2011-09-22T15:23:00Z</dcterms:created>
  <dcterms:modified xsi:type="dcterms:W3CDTF">2011-09-22T18:15:00Z</dcterms:modified>
</cp:coreProperties>
</file>